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98B44" w14:textId="77777777" w:rsidR="00B8756C" w:rsidRDefault="00F5566E">
      <w:pPr>
        <w:pStyle w:val="Heading1"/>
      </w:pPr>
      <w:r>
        <w:t>Portage County, Ohio – Food Assistance Resources</w:t>
      </w:r>
    </w:p>
    <w:p w14:paraId="1DD09708" w14:textId="77777777" w:rsidR="00B8756C" w:rsidRDefault="00F5566E">
      <w:pPr>
        <w:pStyle w:val="Heading2"/>
      </w:pPr>
      <w:r>
        <w:t>Government / Public Assistance Programs</w:t>
      </w:r>
    </w:p>
    <w:p w14:paraId="663ED3E3" w14:textId="54BCB3CC" w:rsidR="00B8756C" w:rsidRPr="00F5566E" w:rsidRDefault="00F5566E" w:rsidP="00F5566E">
      <w:pPr>
        <w:pStyle w:val="ListParagraph"/>
        <w:numPr>
          <w:ilvl w:val="0"/>
          <w:numId w:val="10"/>
        </w:numPr>
        <w:rPr>
          <w:b/>
          <w:bCs/>
        </w:rPr>
      </w:pPr>
      <w:r w:rsidRPr="00F5566E">
        <w:rPr>
          <w:b/>
          <w:bCs/>
        </w:rPr>
        <w:t>SNAP / Food Assistance (Ohio Department of Job &amp; Family Services)</w:t>
      </w:r>
    </w:p>
    <w:p w14:paraId="125E1084" w14:textId="77777777" w:rsidR="00F5566E" w:rsidRDefault="00F5566E" w:rsidP="00F5566E">
      <w:pPr>
        <w:pStyle w:val="ListParagraph"/>
        <w:numPr>
          <w:ilvl w:val="0"/>
          <w:numId w:val="13"/>
        </w:numPr>
      </w:pPr>
      <w:r>
        <w:t>Monthly benefits to help buy food</w:t>
      </w:r>
    </w:p>
    <w:p w14:paraId="03EDCFF9" w14:textId="77777777" w:rsidR="00F5566E" w:rsidRDefault="00F5566E" w:rsidP="00F5566E">
      <w:pPr>
        <w:pStyle w:val="ListParagraph"/>
        <w:numPr>
          <w:ilvl w:val="0"/>
          <w:numId w:val="13"/>
        </w:numPr>
      </w:pPr>
      <w:r>
        <w:t>Apply online or at Portage County JFS</w:t>
      </w:r>
    </w:p>
    <w:p w14:paraId="13539E55" w14:textId="1D792F17" w:rsidR="00B8756C" w:rsidRDefault="00F5566E" w:rsidP="00F5566E">
      <w:pPr>
        <w:pStyle w:val="ListParagraph"/>
        <w:numPr>
          <w:ilvl w:val="1"/>
          <w:numId w:val="13"/>
        </w:numPr>
      </w:pPr>
      <w:r>
        <w:t xml:space="preserve">Website: </w:t>
      </w:r>
      <w:hyperlink r:id="rId6" w:history="1">
        <w:r w:rsidRPr="00C23A15">
          <w:rPr>
            <w:rStyle w:val="Hyperlink"/>
          </w:rPr>
          <w:t>https://www.portagecounty-oh.gov/job-family-services/pages/jfs-applications-and-forms</w:t>
        </w:r>
      </w:hyperlink>
      <w:r>
        <w:t xml:space="preserve"> </w:t>
      </w:r>
      <w:r>
        <w:br/>
      </w:r>
    </w:p>
    <w:p w14:paraId="09EDE7D1" w14:textId="4FF09C5F" w:rsidR="00B8756C" w:rsidRPr="00F5566E" w:rsidRDefault="00F5566E" w:rsidP="00F5566E">
      <w:pPr>
        <w:pStyle w:val="ListParagraph"/>
        <w:numPr>
          <w:ilvl w:val="0"/>
          <w:numId w:val="10"/>
        </w:numPr>
        <w:rPr>
          <w:b/>
          <w:bCs/>
        </w:rPr>
      </w:pPr>
      <w:r w:rsidRPr="00F5566E">
        <w:rPr>
          <w:b/>
          <w:bCs/>
        </w:rPr>
        <w:t>WIC (Women, Infants, and Children)</w:t>
      </w:r>
    </w:p>
    <w:p w14:paraId="03B63593" w14:textId="77777777" w:rsidR="00F5566E" w:rsidRDefault="00F5566E" w:rsidP="00F5566E">
      <w:pPr>
        <w:pStyle w:val="ListParagraph"/>
        <w:numPr>
          <w:ilvl w:val="0"/>
          <w:numId w:val="13"/>
        </w:numPr>
      </w:pPr>
      <w:r>
        <w:t>Provides supplemental nutrition for pregnant/breastfeeding women, infants, and children under 5</w:t>
      </w:r>
    </w:p>
    <w:p w14:paraId="06E2F49A" w14:textId="3539C137" w:rsidR="00B8756C" w:rsidRDefault="00F5566E" w:rsidP="00F5566E">
      <w:pPr>
        <w:pStyle w:val="ListParagraph"/>
        <w:numPr>
          <w:ilvl w:val="0"/>
          <w:numId w:val="13"/>
        </w:numPr>
      </w:pPr>
      <w:r>
        <w:t>Available through Portage County Health Department</w:t>
      </w:r>
      <w:r>
        <w:br/>
      </w:r>
    </w:p>
    <w:p w14:paraId="4BCE69D9" w14:textId="4FC99F16" w:rsidR="00B8756C" w:rsidRPr="00F5566E" w:rsidRDefault="00F5566E" w:rsidP="00F5566E">
      <w:pPr>
        <w:pStyle w:val="ListParagraph"/>
        <w:numPr>
          <w:ilvl w:val="0"/>
          <w:numId w:val="10"/>
        </w:numPr>
        <w:rPr>
          <w:b/>
          <w:bCs/>
        </w:rPr>
      </w:pPr>
      <w:r w:rsidRPr="00F5566E">
        <w:rPr>
          <w:b/>
          <w:bCs/>
        </w:rPr>
        <w:t>Akron-Canton Regional Foodbank</w:t>
      </w:r>
    </w:p>
    <w:p w14:paraId="2370690E" w14:textId="77777777" w:rsidR="00F5566E" w:rsidRDefault="00F5566E" w:rsidP="00F5566E">
      <w:pPr>
        <w:pStyle w:val="ListParagraph"/>
        <w:numPr>
          <w:ilvl w:val="0"/>
          <w:numId w:val="13"/>
        </w:numPr>
      </w:pPr>
      <w:r>
        <w:t>Provides food to pantries and runs pop-up food distributions</w:t>
      </w:r>
    </w:p>
    <w:p w14:paraId="48BF829F" w14:textId="5C4089D1" w:rsidR="00B8756C" w:rsidRDefault="00F5566E" w:rsidP="00F5566E">
      <w:pPr>
        <w:pStyle w:val="ListParagraph"/>
        <w:numPr>
          <w:ilvl w:val="1"/>
          <w:numId w:val="13"/>
        </w:numPr>
      </w:pPr>
      <w:r>
        <w:t xml:space="preserve">Website: </w:t>
      </w:r>
      <w:hyperlink r:id="rId7" w:history="1">
        <w:r w:rsidRPr="00C23A15">
          <w:rPr>
            <w:rStyle w:val="Hyperlink"/>
          </w:rPr>
          <w:t>https://ohiofoodbanks.org/foodbanks/portage</w:t>
        </w:r>
      </w:hyperlink>
      <w:r>
        <w:t xml:space="preserve"> </w:t>
      </w:r>
      <w:r>
        <w:br/>
      </w:r>
    </w:p>
    <w:p w14:paraId="7602F0F7" w14:textId="5122DE08" w:rsidR="00B8756C" w:rsidRPr="00F5566E" w:rsidRDefault="00F5566E" w:rsidP="00F5566E">
      <w:pPr>
        <w:pStyle w:val="ListParagraph"/>
        <w:numPr>
          <w:ilvl w:val="0"/>
          <w:numId w:val="10"/>
        </w:numPr>
        <w:rPr>
          <w:b/>
          <w:bCs/>
        </w:rPr>
      </w:pPr>
      <w:r w:rsidRPr="00F5566E">
        <w:rPr>
          <w:b/>
          <w:bCs/>
        </w:rPr>
        <w:t>Pop-Up Food Pantry Distributions</w:t>
      </w:r>
    </w:p>
    <w:p w14:paraId="06DA8FDD" w14:textId="77777777" w:rsidR="00F5566E" w:rsidRDefault="00F5566E" w:rsidP="00F5566E">
      <w:pPr>
        <w:pStyle w:val="ListParagraph"/>
        <w:numPr>
          <w:ilvl w:val="0"/>
          <w:numId w:val="13"/>
        </w:numPr>
      </w:pPr>
      <w:r>
        <w:t>Scheduled drive-thru or walk-up food distributions in Portage County</w:t>
      </w:r>
    </w:p>
    <w:p w14:paraId="4C2B8DC7" w14:textId="77777777" w:rsidR="00F5566E" w:rsidRDefault="00F5566E" w:rsidP="00F5566E">
      <w:pPr>
        <w:pStyle w:val="ListParagraph"/>
        <w:numPr>
          <w:ilvl w:val="1"/>
          <w:numId w:val="13"/>
        </w:numPr>
      </w:pPr>
      <w:r>
        <w:t xml:space="preserve"> Example: Ravenna, Portage County Health District</w:t>
      </w:r>
    </w:p>
    <w:p w14:paraId="69E32073" w14:textId="154C4B76" w:rsidR="00B8756C" w:rsidRDefault="00F5566E" w:rsidP="00F5566E">
      <w:pPr>
        <w:pStyle w:val="ListParagraph"/>
        <w:numPr>
          <w:ilvl w:val="1"/>
          <w:numId w:val="13"/>
        </w:numPr>
      </w:pPr>
      <w:r>
        <w:t xml:space="preserve">Website: </w:t>
      </w:r>
      <w:hyperlink r:id="rId8" w:history="1">
        <w:r w:rsidRPr="00C23A15">
          <w:rPr>
            <w:rStyle w:val="Hyperlink"/>
          </w:rPr>
          <w:t>https://www.akroncantonfoodbank.org/pop-food-pantries</w:t>
        </w:r>
      </w:hyperlink>
      <w:r>
        <w:t xml:space="preserve"> </w:t>
      </w:r>
      <w:r>
        <w:br/>
      </w:r>
    </w:p>
    <w:p w14:paraId="4960CB32" w14:textId="77777777" w:rsidR="00B8756C" w:rsidRDefault="00F5566E">
      <w:pPr>
        <w:pStyle w:val="Heading2"/>
      </w:pPr>
      <w:r>
        <w:t>Food Pantries, Meal Programs &amp; Community Dining</w:t>
      </w:r>
    </w:p>
    <w:p w14:paraId="21601AD4" w14:textId="020D524F" w:rsidR="00B8756C" w:rsidRPr="00F5566E" w:rsidRDefault="00F5566E" w:rsidP="00F5566E">
      <w:pPr>
        <w:pStyle w:val="ListParagraph"/>
        <w:numPr>
          <w:ilvl w:val="0"/>
          <w:numId w:val="16"/>
        </w:numPr>
        <w:rPr>
          <w:b/>
          <w:bCs/>
        </w:rPr>
      </w:pPr>
      <w:r w:rsidRPr="00F5566E">
        <w:rPr>
          <w:b/>
          <w:bCs/>
        </w:rPr>
        <w:t>Center of Hope (Family &amp; Community Services)</w:t>
      </w:r>
    </w:p>
    <w:p w14:paraId="5679416B" w14:textId="77777777" w:rsidR="00F5566E" w:rsidRDefault="00F5566E" w:rsidP="00F5566E">
      <w:pPr>
        <w:pStyle w:val="ListParagraph"/>
        <w:numPr>
          <w:ilvl w:val="0"/>
          <w:numId w:val="13"/>
        </w:numPr>
      </w:pPr>
      <w:r>
        <w:t>Hot meals Mon–Fri 11:30am–12:30pm, Sunday curbside meals</w:t>
      </w:r>
    </w:p>
    <w:p w14:paraId="24379F3D" w14:textId="77777777" w:rsidR="00F5566E" w:rsidRDefault="00F5566E" w:rsidP="00F5566E">
      <w:pPr>
        <w:pStyle w:val="ListParagraph"/>
        <w:numPr>
          <w:ilvl w:val="1"/>
          <w:numId w:val="13"/>
        </w:numPr>
      </w:pPr>
      <w:r>
        <w:t>Grocery pantry by appointment</w:t>
      </w:r>
    </w:p>
    <w:p w14:paraId="20C5C918" w14:textId="725C8B33" w:rsidR="00F5566E" w:rsidRDefault="00F5566E" w:rsidP="00F5566E">
      <w:pPr>
        <w:pStyle w:val="ListParagraph"/>
        <w:numPr>
          <w:ilvl w:val="1"/>
          <w:numId w:val="13"/>
        </w:numPr>
      </w:pPr>
      <w:r>
        <w:t xml:space="preserve">Website: </w:t>
      </w:r>
      <w:hyperlink r:id="rId9" w:history="1">
        <w:r w:rsidRPr="00C23A15">
          <w:rPr>
            <w:rStyle w:val="Hyperlink"/>
          </w:rPr>
          <w:t>https://fcsserves.org/program/center-of-hope</w:t>
        </w:r>
      </w:hyperlink>
    </w:p>
    <w:p w14:paraId="6B53B8EF" w14:textId="77777777" w:rsidR="00F5566E" w:rsidRDefault="00F5566E" w:rsidP="00F5566E">
      <w:pPr>
        <w:pStyle w:val="ListParagraph"/>
        <w:numPr>
          <w:ilvl w:val="1"/>
          <w:numId w:val="13"/>
        </w:numPr>
      </w:pPr>
      <w:r>
        <w:t xml:space="preserve">Phone: (330) 297-5454 </w:t>
      </w:r>
    </w:p>
    <w:p w14:paraId="7EF1EC70" w14:textId="465FFC02" w:rsidR="00B8756C" w:rsidRDefault="00F5566E" w:rsidP="00F5566E">
      <w:pPr>
        <w:pStyle w:val="ListParagraph"/>
        <w:numPr>
          <w:ilvl w:val="1"/>
          <w:numId w:val="13"/>
        </w:numPr>
      </w:pPr>
      <w:r>
        <w:t>Location: 1034 W. Main St., Ravenna, OH</w:t>
      </w:r>
    </w:p>
    <w:p w14:paraId="0F6EF15E" w14:textId="77777777" w:rsidR="00F5566E" w:rsidRDefault="00F5566E" w:rsidP="00F5566E">
      <w:pPr>
        <w:pStyle w:val="ListParagraph"/>
        <w:ind w:left="1800"/>
      </w:pPr>
    </w:p>
    <w:p w14:paraId="22087216" w14:textId="40CF5A55" w:rsidR="00B8756C" w:rsidRPr="00F5566E" w:rsidRDefault="00F5566E" w:rsidP="00F5566E">
      <w:pPr>
        <w:pStyle w:val="ListParagraph"/>
        <w:numPr>
          <w:ilvl w:val="0"/>
          <w:numId w:val="16"/>
        </w:numPr>
        <w:rPr>
          <w:b/>
          <w:bCs/>
        </w:rPr>
      </w:pPr>
      <w:r w:rsidRPr="00F5566E">
        <w:rPr>
          <w:b/>
          <w:bCs/>
        </w:rPr>
        <w:t>Kent Social Services (KSS)</w:t>
      </w:r>
    </w:p>
    <w:p w14:paraId="126D7B98" w14:textId="77777777" w:rsidR="00F5566E" w:rsidRDefault="00F5566E" w:rsidP="00F5566E">
      <w:pPr>
        <w:pStyle w:val="ListParagraph"/>
        <w:numPr>
          <w:ilvl w:val="0"/>
          <w:numId w:val="13"/>
        </w:numPr>
      </w:pPr>
      <w:r>
        <w:t>Food pantry, groceries, and community meals</w:t>
      </w:r>
    </w:p>
    <w:p w14:paraId="7A974C06" w14:textId="18734DEF" w:rsidR="00F5566E" w:rsidRDefault="00F5566E" w:rsidP="00F5566E">
      <w:pPr>
        <w:pStyle w:val="ListParagraph"/>
        <w:numPr>
          <w:ilvl w:val="1"/>
          <w:numId w:val="13"/>
        </w:numPr>
      </w:pPr>
      <w:r>
        <w:t xml:space="preserve">Website: </w:t>
      </w:r>
      <w:hyperlink r:id="rId10" w:history="1">
        <w:r w:rsidRPr="00C23A15">
          <w:rPr>
            <w:rStyle w:val="Hyperlink"/>
          </w:rPr>
          <w:t>https://fcsserves.org/program/kent-social-services</w:t>
        </w:r>
      </w:hyperlink>
    </w:p>
    <w:p w14:paraId="3F61C184" w14:textId="77777777" w:rsidR="00F5566E" w:rsidRDefault="00F5566E" w:rsidP="00F5566E">
      <w:pPr>
        <w:pStyle w:val="ListParagraph"/>
        <w:numPr>
          <w:ilvl w:val="1"/>
          <w:numId w:val="13"/>
        </w:numPr>
      </w:pPr>
      <w:r>
        <w:t xml:space="preserve">Phone: (330) 673-6963 </w:t>
      </w:r>
    </w:p>
    <w:p w14:paraId="390D70F6" w14:textId="77096B2E" w:rsidR="00B8756C" w:rsidRDefault="00F5566E" w:rsidP="00F5566E">
      <w:pPr>
        <w:pStyle w:val="ListParagraph"/>
        <w:numPr>
          <w:ilvl w:val="1"/>
          <w:numId w:val="13"/>
        </w:numPr>
      </w:pPr>
      <w:r>
        <w:t>Address: 143 Gougler Ave., Kent, OH</w:t>
      </w:r>
    </w:p>
    <w:p w14:paraId="74C7C4E5" w14:textId="77777777" w:rsidR="00F5566E" w:rsidRDefault="00F5566E" w:rsidP="00F5566E">
      <w:pPr>
        <w:pStyle w:val="ListParagraph"/>
        <w:ind w:left="1800"/>
      </w:pPr>
    </w:p>
    <w:p w14:paraId="674D0320" w14:textId="77777777" w:rsidR="00F5566E" w:rsidRDefault="00F5566E" w:rsidP="00F5566E">
      <w:pPr>
        <w:pStyle w:val="ListParagraph"/>
        <w:ind w:left="1800"/>
      </w:pPr>
    </w:p>
    <w:p w14:paraId="482BD3EC" w14:textId="77777777" w:rsidR="00F5566E" w:rsidRDefault="00F5566E" w:rsidP="00F5566E">
      <w:pPr>
        <w:pStyle w:val="ListParagraph"/>
        <w:ind w:left="1800"/>
      </w:pPr>
    </w:p>
    <w:p w14:paraId="142074AD" w14:textId="77777777" w:rsidR="00F5566E" w:rsidRDefault="00F5566E" w:rsidP="00F5566E">
      <w:pPr>
        <w:pStyle w:val="ListParagraph"/>
        <w:ind w:left="1800"/>
      </w:pPr>
    </w:p>
    <w:p w14:paraId="02961A9D" w14:textId="77777777" w:rsidR="00F5566E" w:rsidRDefault="00F5566E" w:rsidP="00F5566E">
      <w:pPr>
        <w:pStyle w:val="ListParagraph"/>
        <w:ind w:left="1800"/>
      </w:pPr>
    </w:p>
    <w:p w14:paraId="53B36555" w14:textId="4669CB22" w:rsidR="00B8756C" w:rsidRPr="00F5566E" w:rsidRDefault="00F5566E" w:rsidP="00F5566E">
      <w:pPr>
        <w:pStyle w:val="ListParagraph"/>
        <w:numPr>
          <w:ilvl w:val="0"/>
          <w:numId w:val="16"/>
        </w:numPr>
        <w:rPr>
          <w:b/>
          <w:bCs/>
        </w:rPr>
      </w:pPr>
      <w:r w:rsidRPr="00F5566E">
        <w:rPr>
          <w:b/>
          <w:bCs/>
        </w:rPr>
        <w:lastRenderedPageBreak/>
        <w:t>Volunteers of America Food Pantry – Aurora</w:t>
      </w:r>
    </w:p>
    <w:p w14:paraId="26033F3A" w14:textId="77777777" w:rsidR="00F5566E" w:rsidRDefault="00F5566E" w:rsidP="00F5566E">
      <w:pPr>
        <w:pStyle w:val="ListParagraph"/>
        <w:numPr>
          <w:ilvl w:val="0"/>
          <w:numId w:val="13"/>
        </w:numPr>
      </w:pPr>
      <w:r>
        <w:t>Food pantry serving Aurora area</w:t>
      </w:r>
    </w:p>
    <w:p w14:paraId="3785DB63" w14:textId="77777777" w:rsidR="00F5566E" w:rsidRDefault="00F5566E" w:rsidP="00F5566E">
      <w:pPr>
        <w:pStyle w:val="ListParagraph"/>
        <w:numPr>
          <w:ilvl w:val="1"/>
          <w:numId w:val="13"/>
        </w:numPr>
      </w:pPr>
      <w:r>
        <w:t>Address: 1063 N. Aurora Rd., Aurora, OH</w:t>
      </w:r>
    </w:p>
    <w:p w14:paraId="24435129" w14:textId="3B29393E" w:rsidR="00B8756C" w:rsidRDefault="00F5566E" w:rsidP="00F5566E">
      <w:pPr>
        <w:pStyle w:val="ListParagraph"/>
        <w:numPr>
          <w:ilvl w:val="1"/>
          <w:numId w:val="13"/>
        </w:numPr>
      </w:pPr>
      <w:r>
        <w:t>Hours: Mon–Sat 10am–4pm</w:t>
      </w:r>
    </w:p>
    <w:p w14:paraId="345496E9" w14:textId="77777777" w:rsidR="00F5566E" w:rsidRDefault="00F5566E" w:rsidP="00F5566E">
      <w:pPr>
        <w:pStyle w:val="ListParagraph"/>
        <w:ind w:left="1800"/>
      </w:pPr>
    </w:p>
    <w:p w14:paraId="458D5F38" w14:textId="1425E597" w:rsidR="00B8756C" w:rsidRPr="00F5566E" w:rsidRDefault="00F5566E" w:rsidP="00F5566E">
      <w:pPr>
        <w:pStyle w:val="ListParagraph"/>
        <w:numPr>
          <w:ilvl w:val="0"/>
          <w:numId w:val="16"/>
        </w:numPr>
        <w:rPr>
          <w:b/>
          <w:bCs/>
        </w:rPr>
      </w:pPr>
      <w:r w:rsidRPr="00F5566E">
        <w:rPr>
          <w:b/>
          <w:bCs/>
        </w:rPr>
        <w:t>Crestwood 4C’s (Hilltop Christian Church, Mantua)</w:t>
      </w:r>
    </w:p>
    <w:p w14:paraId="70AD5DE7" w14:textId="77777777" w:rsidR="00F5566E" w:rsidRDefault="00F5566E" w:rsidP="00F5566E">
      <w:pPr>
        <w:pStyle w:val="ListParagraph"/>
        <w:numPr>
          <w:ilvl w:val="0"/>
          <w:numId w:val="13"/>
        </w:numPr>
      </w:pPr>
      <w:r>
        <w:t>Pantry serving Crestwood School District residents</w:t>
      </w:r>
    </w:p>
    <w:p w14:paraId="5B8AD291" w14:textId="2E182E1A" w:rsidR="00B8756C" w:rsidRDefault="00F5566E" w:rsidP="00F5566E">
      <w:pPr>
        <w:pStyle w:val="ListParagraph"/>
        <w:numPr>
          <w:ilvl w:val="1"/>
          <w:numId w:val="13"/>
        </w:numPr>
      </w:pPr>
      <w:r>
        <w:t>Hours: Mon 4–6pm; Wed &amp; Fri 1–3pm</w:t>
      </w:r>
    </w:p>
    <w:p w14:paraId="2EAE70BA" w14:textId="77777777" w:rsidR="00F5566E" w:rsidRDefault="00F5566E" w:rsidP="00F5566E">
      <w:pPr>
        <w:pStyle w:val="ListParagraph"/>
        <w:ind w:left="1800"/>
      </w:pPr>
    </w:p>
    <w:p w14:paraId="77BCDBBD" w14:textId="5647C6F3" w:rsidR="00B8756C" w:rsidRPr="00F5566E" w:rsidRDefault="00F5566E" w:rsidP="00F5566E">
      <w:pPr>
        <w:pStyle w:val="ListParagraph"/>
        <w:numPr>
          <w:ilvl w:val="0"/>
          <w:numId w:val="16"/>
        </w:numPr>
        <w:rPr>
          <w:b/>
          <w:bCs/>
        </w:rPr>
      </w:pPr>
      <w:r w:rsidRPr="00F5566E">
        <w:rPr>
          <w:b/>
          <w:bCs/>
        </w:rPr>
        <w:t>Brimfield Methodist Church 'God Provides' Meal</w:t>
      </w:r>
    </w:p>
    <w:p w14:paraId="040806D3" w14:textId="77777777" w:rsidR="00F5566E" w:rsidRDefault="00F5566E" w:rsidP="00F5566E">
      <w:pPr>
        <w:pStyle w:val="ListParagraph"/>
        <w:numPr>
          <w:ilvl w:val="0"/>
          <w:numId w:val="13"/>
        </w:numPr>
      </w:pPr>
      <w:r>
        <w:t>Free community meal last Saturday of each month</w:t>
      </w:r>
    </w:p>
    <w:p w14:paraId="2346E469" w14:textId="2DB14099" w:rsidR="00B8756C" w:rsidRDefault="00F5566E" w:rsidP="00F5566E">
      <w:pPr>
        <w:pStyle w:val="ListParagraph"/>
        <w:numPr>
          <w:ilvl w:val="1"/>
          <w:numId w:val="13"/>
        </w:numPr>
      </w:pPr>
      <w:r>
        <w:t>Location: Brimfield, OH</w:t>
      </w:r>
    </w:p>
    <w:p w14:paraId="398E3679" w14:textId="77777777" w:rsidR="00F5566E" w:rsidRDefault="00F5566E" w:rsidP="00F5566E">
      <w:pPr>
        <w:pStyle w:val="ListParagraph"/>
        <w:ind w:left="1800"/>
      </w:pPr>
    </w:p>
    <w:p w14:paraId="71B568A2" w14:textId="345816EB" w:rsidR="00B8756C" w:rsidRPr="00F5566E" w:rsidRDefault="00F5566E" w:rsidP="00F5566E">
      <w:pPr>
        <w:pStyle w:val="ListParagraph"/>
        <w:numPr>
          <w:ilvl w:val="0"/>
          <w:numId w:val="16"/>
        </w:numPr>
        <w:rPr>
          <w:b/>
          <w:bCs/>
        </w:rPr>
      </w:pPr>
      <w:r w:rsidRPr="00F5566E">
        <w:rPr>
          <w:b/>
          <w:bCs/>
        </w:rPr>
        <w:t>Salvation Army – Cure Hunger Program</w:t>
      </w:r>
    </w:p>
    <w:p w14:paraId="30086AC1" w14:textId="77777777" w:rsidR="00F5566E" w:rsidRDefault="00F5566E" w:rsidP="00F5566E">
      <w:pPr>
        <w:pStyle w:val="ListParagraph"/>
        <w:numPr>
          <w:ilvl w:val="0"/>
          <w:numId w:val="13"/>
        </w:numPr>
      </w:pPr>
      <w:r>
        <w:t>Food pantry and hot meal programs</w:t>
      </w:r>
    </w:p>
    <w:p w14:paraId="577BFC8C" w14:textId="02BFD8FC" w:rsidR="00B8756C" w:rsidRDefault="00F5566E" w:rsidP="00F5566E">
      <w:pPr>
        <w:pStyle w:val="ListParagraph"/>
        <w:numPr>
          <w:ilvl w:val="1"/>
          <w:numId w:val="13"/>
        </w:numPr>
      </w:pPr>
      <w:r>
        <w:t xml:space="preserve">Website: </w:t>
      </w:r>
      <w:hyperlink r:id="rId11" w:history="1">
        <w:r w:rsidRPr="00C23A15">
          <w:rPr>
            <w:rStyle w:val="Hyperlink"/>
          </w:rPr>
          <w:t>https://easternusa.salvationarmy.org/northeast-ohio/portage-county/cure-hunger</w:t>
        </w:r>
      </w:hyperlink>
      <w:r>
        <w:t xml:space="preserve"> </w:t>
      </w:r>
      <w:r>
        <w:br/>
      </w:r>
    </w:p>
    <w:p w14:paraId="4A945DB3" w14:textId="6451C299" w:rsidR="00B8756C" w:rsidRPr="00F5566E" w:rsidRDefault="00F5566E" w:rsidP="00F5566E">
      <w:pPr>
        <w:pStyle w:val="ListParagraph"/>
        <w:numPr>
          <w:ilvl w:val="0"/>
          <w:numId w:val="16"/>
        </w:numPr>
        <w:rPr>
          <w:b/>
          <w:bCs/>
        </w:rPr>
      </w:pPr>
      <w:r w:rsidRPr="00F5566E">
        <w:rPr>
          <w:b/>
          <w:bCs/>
        </w:rPr>
        <w:t>Catholic Charities – Portage &amp; Stark Counties</w:t>
      </w:r>
    </w:p>
    <w:p w14:paraId="373083E4" w14:textId="77777777" w:rsidR="00F5566E" w:rsidRDefault="00F5566E" w:rsidP="00F5566E">
      <w:pPr>
        <w:pStyle w:val="ListParagraph"/>
        <w:numPr>
          <w:ilvl w:val="0"/>
          <w:numId w:val="13"/>
        </w:numPr>
      </w:pPr>
      <w:r>
        <w:t>Food pantry and emergency assistance</w:t>
      </w:r>
    </w:p>
    <w:p w14:paraId="1D5AB47F" w14:textId="77777777" w:rsidR="00F5566E" w:rsidRDefault="00F5566E" w:rsidP="00F5566E">
      <w:pPr>
        <w:pStyle w:val="ListParagraph"/>
        <w:numPr>
          <w:ilvl w:val="1"/>
          <w:numId w:val="13"/>
        </w:numPr>
      </w:pPr>
      <w:r>
        <w:t xml:space="preserve">Address: 219 W. Main St., Ravenna, OH </w:t>
      </w:r>
    </w:p>
    <w:p w14:paraId="05528664" w14:textId="7C4FD2E6" w:rsidR="00F5566E" w:rsidRDefault="00F5566E" w:rsidP="00F5566E">
      <w:pPr>
        <w:pStyle w:val="ListParagraph"/>
        <w:numPr>
          <w:ilvl w:val="1"/>
          <w:numId w:val="13"/>
        </w:numPr>
      </w:pPr>
      <w:r>
        <w:t>Phone: (330) 297-7745</w:t>
      </w:r>
    </w:p>
    <w:p w14:paraId="38DB89DF" w14:textId="3D9FA0A6" w:rsidR="00B8756C" w:rsidRDefault="00F5566E" w:rsidP="00F5566E">
      <w:pPr>
        <w:pStyle w:val="ListParagraph"/>
        <w:numPr>
          <w:ilvl w:val="1"/>
          <w:numId w:val="13"/>
        </w:numPr>
      </w:pPr>
      <w:r>
        <w:t xml:space="preserve">Website: </w:t>
      </w:r>
      <w:hyperlink r:id="rId12" w:history="1">
        <w:r w:rsidRPr="00C23A15">
          <w:rPr>
            <w:rStyle w:val="Hyperlink"/>
          </w:rPr>
          <w:t>https://www.ccdoy.org/locations/catholic-charities-serving-portage-stark-counties</w:t>
        </w:r>
      </w:hyperlink>
      <w:r>
        <w:t xml:space="preserve"> </w:t>
      </w:r>
      <w:r>
        <w:br/>
      </w:r>
    </w:p>
    <w:p w14:paraId="594514CA" w14:textId="77777777" w:rsidR="00B8756C" w:rsidRDefault="00F5566E">
      <w:pPr>
        <w:pStyle w:val="Heading2"/>
      </w:pPr>
      <w:r>
        <w:t>Local Market &amp; Fresh Food Access</w:t>
      </w:r>
    </w:p>
    <w:p w14:paraId="4A3B6EFC" w14:textId="6641EF19" w:rsidR="00B8756C" w:rsidRPr="00F5566E" w:rsidRDefault="00F5566E" w:rsidP="00F5566E">
      <w:pPr>
        <w:pStyle w:val="ListParagraph"/>
        <w:numPr>
          <w:ilvl w:val="0"/>
          <w:numId w:val="17"/>
        </w:numPr>
        <w:rPr>
          <w:b/>
          <w:bCs/>
        </w:rPr>
      </w:pPr>
      <w:r w:rsidRPr="00F5566E">
        <w:rPr>
          <w:b/>
          <w:bCs/>
        </w:rPr>
        <w:t>Haymaker Farmers’ Market – Market Food Assistance</w:t>
      </w:r>
    </w:p>
    <w:p w14:paraId="4060735D" w14:textId="77777777" w:rsidR="00F5566E" w:rsidRDefault="00F5566E" w:rsidP="00F5566E">
      <w:pPr>
        <w:pStyle w:val="ListParagraph"/>
        <w:numPr>
          <w:ilvl w:val="0"/>
          <w:numId w:val="13"/>
        </w:numPr>
      </w:pPr>
      <w:r>
        <w:t>Accepts SNAP, WIC, and Produce Perks doubling program for fresh produce</w:t>
      </w:r>
    </w:p>
    <w:p w14:paraId="651D9F13" w14:textId="4C179949" w:rsidR="00B8756C" w:rsidRDefault="00F5566E" w:rsidP="00F5566E">
      <w:pPr>
        <w:pStyle w:val="ListParagraph"/>
        <w:numPr>
          <w:ilvl w:val="1"/>
          <w:numId w:val="13"/>
        </w:numPr>
      </w:pPr>
      <w:r>
        <w:t xml:space="preserve">Website: </w:t>
      </w:r>
      <w:hyperlink r:id="rId13" w:history="1">
        <w:r w:rsidRPr="00C23A15">
          <w:rPr>
            <w:rStyle w:val="Hyperlink"/>
          </w:rPr>
          <w:t>https://www.haymakermarket.com/marketfoodassistance</w:t>
        </w:r>
      </w:hyperlink>
    </w:p>
    <w:p w14:paraId="01892E94" w14:textId="77777777" w:rsidR="00F5566E" w:rsidRDefault="00F5566E" w:rsidP="00F5566E">
      <w:pPr>
        <w:pStyle w:val="ListParagraph"/>
        <w:ind w:left="1080"/>
      </w:pPr>
    </w:p>
    <w:p w14:paraId="3C6C7A76" w14:textId="6B0ADB39" w:rsidR="00B8756C" w:rsidRPr="00F5566E" w:rsidRDefault="00F5566E" w:rsidP="00F5566E">
      <w:pPr>
        <w:pStyle w:val="ListParagraph"/>
        <w:numPr>
          <w:ilvl w:val="0"/>
          <w:numId w:val="17"/>
        </w:numPr>
        <w:rPr>
          <w:b/>
          <w:bCs/>
        </w:rPr>
      </w:pPr>
      <w:r w:rsidRPr="00F5566E">
        <w:rPr>
          <w:b/>
          <w:bCs/>
        </w:rPr>
        <w:t>Portage County Food Resources Dashboard</w:t>
      </w:r>
    </w:p>
    <w:p w14:paraId="1E749D14" w14:textId="77777777" w:rsidR="00F5566E" w:rsidRDefault="00F5566E" w:rsidP="00F5566E">
      <w:pPr>
        <w:pStyle w:val="ListParagraph"/>
        <w:numPr>
          <w:ilvl w:val="0"/>
          <w:numId w:val="13"/>
        </w:numPr>
      </w:pPr>
      <w:r>
        <w:t>Interactive map of food pantries, WIC sites, SNAP-friendly stores, and more</w:t>
      </w:r>
    </w:p>
    <w:p w14:paraId="28A2E38D" w14:textId="410D5966" w:rsidR="00B8756C" w:rsidRDefault="00F5566E" w:rsidP="00F5566E">
      <w:pPr>
        <w:pStyle w:val="ListParagraph"/>
        <w:numPr>
          <w:ilvl w:val="1"/>
          <w:numId w:val="13"/>
        </w:numPr>
      </w:pPr>
      <w:r>
        <w:t xml:space="preserve">Website: </w:t>
      </w:r>
      <w:hyperlink r:id="rId14" w:history="1">
        <w:r w:rsidRPr="00C23A15">
          <w:rPr>
            <w:rStyle w:val="Hyperlink"/>
          </w:rPr>
          <w:t>https://portagehealth.net/our-programs/health-education-and-promotion/food-resource</w:t>
        </w:r>
      </w:hyperlink>
      <w:r>
        <w:t xml:space="preserve"> </w:t>
      </w:r>
    </w:p>
    <w:sectPr w:rsidR="00B8756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205326B"/>
    <w:multiLevelType w:val="hybridMultilevel"/>
    <w:tmpl w:val="F1587F82"/>
    <w:lvl w:ilvl="0" w:tplc="7868A452">
      <w:numFmt w:val="bullet"/>
      <w:lvlText w:val="•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5E75EA"/>
    <w:multiLevelType w:val="hybridMultilevel"/>
    <w:tmpl w:val="BBA67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65778A"/>
    <w:multiLevelType w:val="hybridMultilevel"/>
    <w:tmpl w:val="36AA9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716E02"/>
    <w:multiLevelType w:val="hybridMultilevel"/>
    <w:tmpl w:val="0FFC7CE4"/>
    <w:lvl w:ilvl="0" w:tplc="7868A452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1D2AB5"/>
    <w:multiLevelType w:val="hybridMultilevel"/>
    <w:tmpl w:val="34C82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41A7D"/>
    <w:multiLevelType w:val="hybridMultilevel"/>
    <w:tmpl w:val="C478E996"/>
    <w:lvl w:ilvl="0" w:tplc="7868A452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805318"/>
    <w:multiLevelType w:val="hybridMultilevel"/>
    <w:tmpl w:val="ECC4C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13522E"/>
    <w:multiLevelType w:val="hybridMultilevel"/>
    <w:tmpl w:val="8E6C5E7A"/>
    <w:lvl w:ilvl="0" w:tplc="7868A452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4768010">
    <w:abstractNumId w:val="8"/>
  </w:num>
  <w:num w:numId="2" w16cid:durableId="1028917575">
    <w:abstractNumId w:val="6"/>
  </w:num>
  <w:num w:numId="3" w16cid:durableId="1799181382">
    <w:abstractNumId w:val="5"/>
  </w:num>
  <w:num w:numId="4" w16cid:durableId="98718894">
    <w:abstractNumId w:val="4"/>
  </w:num>
  <w:num w:numId="5" w16cid:durableId="953557473">
    <w:abstractNumId w:val="7"/>
  </w:num>
  <w:num w:numId="6" w16cid:durableId="1122310570">
    <w:abstractNumId w:val="3"/>
  </w:num>
  <w:num w:numId="7" w16cid:durableId="780298186">
    <w:abstractNumId w:val="2"/>
  </w:num>
  <w:num w:numId="8" w16cid:durableId="2124837825">
    <w:abstractNumId w:val="1"/>
  </w:num>
  <w:num w:numId="9" w16cid:durableId="2038575876">
    <w:abstractNumId w:val="0"/>
  </w:num>
  <w:num w:numId="10" w16cid:durableId="1032654185">
    <w:abstractNumId w:val="13"/>
  </w:num>
  <w:num w:numId="11" w16cid:durableId="861824647">
    <w:abstractNumId w:val="10"/>
  </w:num>
  <w:num w:numId="12" w16cid:durableId="1626623366">
    <w:abstractNumId w:val="16"/>
  </w:num>
  <w:num w:numId="13" w16cid:durableId="1095632388">
    <w:abstractNumId w:val="9"/>
  </w:num>
  <w:num w:numId="14" w16cid:durableId="555508340">
    <w:abstractNumId w:val="12"/>
  </w:num>
  <w:num w:numId="15" w16cid:durableId="1026365636">
    <w:abstractNumId w:val="14"/>
  </w:num>
  <w:num w:numId="16" w16cid:durableId="400252797">
    <w:abstractNumId w:val="11"/>
  </w:num>
  <w:num w:numId="17" w16cid:durableId="19369397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35843"/>
    <w:rsid w:val="00532585"/>
    <w:rsid w:val="006D7D7C"/>
    <w:rsid w:val="00AA1D8D"/>
    <w:rsid w:val="00B47730"/>
    <w:rsid w:val="00B8756C"/>
    <w:rsid w:val="00CB0664"/>
    <w:rsid w:val="00F5566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8AF503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F5566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56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kroncantonfoodbank.org/pop-food-pantries" TargetMode="External"/><Relationship Id="rId13" Type="http://schemas.openxmlformats.org/officeDocument/2006/relationships/hyperlink" Target="https://www.haymakermarket.com/marketfoodassistance" TargetMode="External"/><Relationship Id="rId3" Type="http://schemas.openxmlformats.org/officeDocument/2006/relationships/styles" Target="styles.xml"/><Relationship Id="rId7" Type="http://schemas.openxmlformats.org/officeDocument/2006/relationships/hyperlink" Target="https://ohiofoodbanks.org/foodbanks/portage" TargetMode="External"/><Relationship Id="rId12" Type="http://schemas.openxmlformats.org/officeDocument/2006/relationships/hyperlink" Target="https://www.ccdoy.org/locations/catholic-charities-serving-portage-stark-countie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portagecounty-oh.gov/job-family-services/pages/jfs-applications-and-forms" TargetMode="External"/><Relationship Id="rId11" Type="http://schemas.openxmlformats.org/officeDocument/2006/relationships/hyperlink" Target="https://easternusa.salvationarmy.org/northeast-ohio/portage-county/cure-hunge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fcsserves.org/program/kent-social-servic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csserves.org/program/center-of-hope" TargetMode="External"/><Relationship Id="rId14" Type="http://schemas.openxmlformats.org/officeDocument/2006/relationships/hyperlink" Target="https://portagehealth.net/our-programs/health-education-and-promotion/food-resour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2905</Characters>
  <Application>Microsoft Office Word</Application>
  <DocSecurity>0</DocSecurity>
  <Lines>74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2025-10-02T13:35:00Z</cp:lastPrinted>
  <dcterms:created xsi:type="dcterms:W3CDTF">2025-10-02T13:35:00Z</dcterms:created>
  <dcterms:modified xsi:type="dcterms:W3CDTF">2026-01-21T17:24:00Z</dcterms:modified>
  <cp:category/>
</cp:coreProperties>
</file>